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les risques, menaces ou sensibilités de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AD2E00-2A0F-423D-8EB8-0A9019F7B6CA}"/>
</file>

<file path=customXml/itemProps3.xml><?xml version="1.0" encoding="utf-8"?>
<ds:datastoreItem xmlns:ds="http://schemas.openxmlformats.org/officeDocument/2006/customXml" ds:itemID="{9BE5CFA6-D93F-45AA-AA6C-A1E283B44CF8}"/>
</file>

<file path=customXml/itemProps4.xml><?xml version="1.0" encoding="utf-8"?>
<ds:datastoreItem xmlns:ds="http://schemas.openxmlformats.org/officeDocument/2006/customXml" ds:itemID="{DBC903F3-89AF-4180-81BF-2D65FFF22A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